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ENUM-TYPE_Objet_Sys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d'objet dans le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E1739B-177F-44C5-94E3-38F1EED770B4}"/>
</file>

<file path=customXml/itemProps3.xml><?xml version="1.0" encoding="utf-8"?>
<ds:datastoreItem xmlns:ds="http://schemas.openxmlformats.org/officeDocument/2006/customXml" ds:itemID="{1DB323F3-9CB9-449C-AD17-52AC5E93D72C}"/>
</file>

<file path=customXml/itemProps4.xml><?xml version="1.0" encoding="utf-8"?>
<ds:datastoreItem xmlns:ds="http://schemas.openxmlformats.org/officeDocument/2006/customXml" ds:itemID="{8EA17DC5-63A3-41FE-8D95-5FD8B2089B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